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6C0570" w:rsidRDefault="00B23405" w:rsidP="000A3283">
      <w:pPr>
        <w:pStyle w:val="Tytu"/>
        <w:tabs>
          <w:tab w:val="left" w:pos="851"/>
        </w:tabs>
        <w:spacing w:line="360" w:lineRule="auto"/>
        <w:jc w:val="center"/>
        <w:rPr>
          <w:b/>
          <w:color w:val="92D050"/>
          <w:sz w:val="44"/>
          <w:szCs w:val="44"/>
        </w:rPr>
      </w:pPr>
      <w:r>
        <w:rPr>
          <w:b/>
          <w:color w:val="92D050"/>
          <w:sz w:val="44"/>
          <w:szCs w:val="44"/>
        </w:rPr>
        <w:t>TANGRAM</w:t>
      </w:r>
      <w:bookmarkStart w:id="0" w:name="_GoBack"/>
      <w:bookmarkEnd w:id="0"/>
    </w:p>
    <w:p w:rsidR="00C43D25" w:rsidRPr="00AB0D9B" w:rsidRDefault="00526AC1" w:rsidP="00C43D25">
      <w:pPr>
        <w:pStyle w:val="Tytu"/>
        <w:tabs>
          <w:tab w:val="left" w:pos="426"/>
        </w:tabs>
        <w:spacing w:line="276" w:lineRule="auto"/>
        <w:rPr>
          <w:b/>
          <w:noProof/>
          <w:color w:val="215868"/>
          <w:sz w:val="28"/>
          <w:szCs w:val="28"/>
        </w:rPr>
      </w:pPr>
      <w:r w:rsidRPr="00AB0D9B">
        <w:rPr>
          <w:b/>
          <w:noProof/>
          <w:color w:val="215868"/>
          <w:sz w:val="28"/>
          <w:szCs w:val="28"/>
        </w:rPr>
        <w:t>Wytnij elementy i spróbuj ułożyć kilka tangramów.</w:t>
      </w:r>
    </w:p>
    <w:p w:rsidR="00190333" w:rsidRPr="00AB0D9B" w:rsidRDefault="00526AC1" w:rsidP="00AB0D9B">
      <w:pPr>
        <w:pStyle w:val="Tytu"/>
        <w:tabs>
          <w:tab w:val="left" w:pos="426"/>
        </w:tabs>
        <w:spacing w:after="240" w:line="360" w:lineRule="auto"/>
        <w:rPr>
          <w:noProof/>
          <w:color w:val="215868"/>
          <w:sz w:val="28"/>
          <w:szCs w:val="28"/>
        </w:rPr>
      </w:pPr>
      <w:r w:rsidRPr="00AB0D9B">
        <w:rPr>
          <w:noProof/>
          <w:color w:val="215868"/>
          <w:sz w:val="28"/>
          <w:szCs w:val="28"/>
        </w:rPr>
        <w:t>Nazwij poszczególne wielokąty i opowiedz o ich cechach.</w:t>
      </w:r>
    </w:p>
    <w:p w:rsidR="00BE79B3" w:rsidRDefault="000A3283" w:rsidP="00AB0D9B">
      <w:pPr>
        <w:pStyle w:val="Tytu"/>
        <w:tabs>
          <w:tab w:val="left" w:pos="426"/>
        </w:tabs>
        <w:spacing w:line="276" w:lineRule="auto"/>
      </w:pPr>
      <w:r w:rsidRPr="000A3283">
        <w:rPr>
          <w:noProof/>
          <w:color w:val="215868"/>
          <w:sz w:val="32"/>
          <w:szCs w:val="28"/>
        </w:rPr>
        <w:t xml:space="preserve"> </w:t>
      </w:r>
      <w:r w:rsidR="00526AC1">
        <w:rPr>
          <w:noProof/>
        </w:rPr>
        <w:drawing>
          <wp:inline distT="0" distB="0" distL="0" distR="0" wp14:anchorId="59095437" wp14:editId="55F0AB8E">
            <wp:extent cx="5681132" cy="5855591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ngramu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1179" cy="585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A29" w:rsidRDefault="00A07A29" w:rsidP="00A07A29">
      <w:pPr>
        <w:pStyle w:val="Tytu"/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b/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F623F" wp14:editId="6AB907CA">
                <wp:simplePos x="0" y="0"/>
                <wp:positionH relativeFrom="column">
                  <wp:posOffset>45720</wp:posOffset>
                </wp:positionH>
                <wp:positionV relativeFrom="paragraph">
                  <wp:posOffset>130793</wp:posOffset>
                </wp:positionV>
                <wp:extent cx="5196840" cy="2470785"/>
                <wp:effectExtent l="19050" t="0" r="1242060" b="43815"/>
                <wp:wrapNone/>
                <wp:docPr id="3" name="Objaśnienie w chmur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6840" cy="2470785"/>
                        </a:xfrm>
                        <a:prstGeom prst="cloudCallout">
                          <a:avLst>
                            <a:gd name="adj1" fmla="val 72114"/>
                            <a:gd name="adj2" fmla="val -22358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0D9B" w:rsidRPr="00AB0D9B" w:rsidRDefault="00AB0D9B" w:rsidP="00AB0D9B">
                            <w:pPr>
                              <w:jc w:val="center"/>
                              <w:rPr>
                                <w:color w:val="262626" w:themeColor="text1" w:themeTint="D9"/>
                                <w:sz w:val="24"/>
                              </w:rPr>
                            </w:pPr>
                            <w:r w:rsidRPr="00AB0D9B">
                              <w:rPr>
                                <w:b/>
                                <w:color w:val="262626" w:themeColor="text1" w:themeTint="D9"/>
                                <w:sz w:val="24"/>
                              </w:rPr>
                              <w:t>Tangram</w:t>
                            </w:r>
                            <w:r w:rsidRPr="00AB0D9B">
                              <w:rPr>
                                <w:color w:val="262626" w:themeColor="text1" w:themeTint="D9"/>
                                <w:sz w:val="24"/>
                              </w:rPr>
                              <w:t xml:space="preserve"> to chińska gra znana od 3000 lat. Jest to kwadrat, który składa się z 7 części – </w:t>
                            </w:r>
                            <w:r w:rsidRPr="00AB0D9B">
                              <w:rPr>
                                <w:b/>
                                <w:color w:val="262626" w:themeColor="text1" w:themeTint="D9"/>
                                <w:sz w:val="24"/>
                              </w:rPr>
                              <w:t>tanów</w:t>
                            </w:r>
                            <w:r w:rsidRPr="00AB0D9B">
                              <w:rPr>
                                <w:color w:val="262626" w:themeColor="text1" w:themeTint="D9"/>
                                <w:sz w:val="24"/>
                              </w:rPr>
                              <w:t>.</w:t>
                            </w:r>
                          </w:p>
                          <w:p w:rsidR="00AB0D9B" w:rsidRPr="00AB0D9B" w:rsidRDefault="00AB0D9B" w:rsidP="00AB0D9B">
                            <w:pPr>
                              <w:jc w:val="center"/>
                              <w:rPr>
                                <w:color w:val="262626" w:themeColor="text1" w:themeTint="D9"/>
                                <w:sz w:val="24"/>
                              </w:rPr>
                            </w:pPr>
                            <w:r w:rsidRPr="00AB0D9B">
                              <w:rPr>
                                <w:color w:val="262626" w:themeColor="text1" w:themeTint="D9"/>
                                <w:sz w:val="24"/>
                              </w:rPr>
                              <w:t xml:space="preserve">Celem gry jest ułożenie figury według wzorca lub własnej wyobraźni. Zasada jest jedna – do ułożenia figury należy wykorzystać wszystkie tany.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Objaśnienie w chmurce 3" o:spid="_x0000_s1026" type="#_x0000_t106" style="position:absolute;margin-left:3.6pt;margin-top:10.3pt;width:409.2pt;height:19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" adj="26377,5971" fillcolor="white [3201]" strokecolor="#4bacc6 [3208]" strokeweight="2pt">
                <v:textbox>
                  <w:txbxContent>
                    <w:p w:rsidR="00AB0D9B" w:rsidRPr="00AB0D9B" w:rsidRDefault="00AB0D9B" w:rsidP="00AB0D9B">
                      <w:pPr>
                        <w:jc w:val="center"/>
                        <w:rPr>
                          <w:color w:val="262626" w:themeColor="text1" w:themeTint="D9"/>
                          <w:sz w:val="24"/>
                        </w:rPr>
                      </w:pPr>
                      <w:r w:rsidRPr="00AB0D9B">
                        <w:rPr>
                          <w:b/>
                          <w:color w:val="262626" w:themeColor="text1" w:themeTint="D9"/>
                          <w:sz w:val="24"/>
                        </w:rPr>
                        <w:t>Tangram</w:t>
                      </w:r>
                      <w:r w:rsidRPr="00AB0D9B">
                        <w:rPr>
                          <w:color w:val="262626" w:themeColor="text1" w:themeTint="D9"/>
                          <w:sz w:val="24"/>
                        </w:rPr>
                        <w:t xml:space="preserve"> to chińska gra znana od 3000 lat. Jest to kwadrat, który składa się z 7 części – </w:t>
                      </w:r>
                      <w:r w:rsidRPr="00AB0D9B">
                        <w:rPr>
                          <w:b/>
                          <w:color w:val="262626" w:themeColor="text1" w:themeTint="D9"/>
                          <w:sz w:val="24"/>
                        </w:rPr>
                        <w:t>tanów</w:t>
                      </w:r>
                      <w:r w:rsidRPr="00AB0D9B">
                        <w:rPr>
                          <w:color w:val="262626" w:themeColor="text1" w:themeTint="D9"/>
                          <w:sz w:val="24"/>
                        </w:rPr>
                        <w:t>.</w:t>
                      </w:r>
                    </w:p>
                    <w:p w:rsidR="00AB0D9B" w:rsidRPr="00AB0D9B" w:rsidRDefault="00AB0D9B" w:rsidP="00AB0D9B">
                      <w:pPr>
                        <w:jc w:val="center"/>
                        <w:rPr>
                          <w:color w:val="262626" w:themeColor="text1" w:themeTint="D9"/>
                          <w:sz w:val="24"/>
                        </w:rPr>
                      </w:pPr>
                      <w:r w:rsidRPr="00AB0D9B">
                        <w:rPr>
                          <w:color w:val="262626" w:themeColor="text1" w:themeTint="D9"/>
                          <w:sz w:val="24"/>
                        </w:rPr>
                        <w:t xml:space="preserve">Celem gry jest ułożenie figury według wzorca lub własnej wyobraźni. Zasada jest jedna – do ułożenia figury należy wykorzystać wszystkie tany.  </w:t>
                      </w:r>
                    </w:p>
                  </w:txbxContent>
                </v:textbox>
              </v:shape>
            </w:pict>
          </mc:Fallback>
        </mc:AlternateContent>
      </w:r>
    </w:p>
    <w:p w:rsidR="00A07A29" w:rsidRDefault="00A07A29" w:rsidP="00A07A29">
      <w:pPr>
        <w:rPr>
          <w:rFonts w:ascii="Cambria" w:eastAsia="Times New Roman" w:hAnsi="Cambria"/>
          <w:noProof/>
          <w:kern w:val="28"/>
          <w:lang w:eastAsia="pl-PL"/>
        </w:rPr>
      </w:pPr>
      <w:r>
        <w:rPr>
          <w:noProof/>
        </w:rPr>
        <w:br w:type="page"/>
      </w:r>
    </w:p>
    <w:p w:rsidR="00A07A29" w:rsidRPr="00A07A29" w:rsidRDefault="00A07A29" w:rsidP="00A07A29">
      <w:pPr>
        <w:pStyle w:val="Tytu"/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b/>
          <w:noProof/>
          <w:color w:val="215868"/>
          <w:sz w:val="32"/>
          <w:szCs w:val="28"/>
        </w:rPr>
        <w:lastRenderedPageBreak/>
        <w:t>Przykłady figur</w:t>
      </w:r>
      <w:r>
        <w:rPr>
          <w:b/>
          <w:noProof/>
          <w:color w:val="215868"/>
          <w:sz w:val="32"/>
          <w:szCs w:val="28"/>
        </w:rPr>
        <w:drawing>
          <wp:inline distT="0" distB="0" distL="0" distR="0">
            <wp:extent cx="6120765" cy="612076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ngram_all_in_one_color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612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7A29" w:rsidRPr="00A07A29" w:rsidSect="00AB0D9B">
      <w:headerReference w:type="default" r:id="rId11"/>
      <w:footerReference w:type="even" r:id="rId12"/>
      <w:headerReference w:type="first" r:id="rId13"/>
      <w:footerReference w:type="first" r:id="rId14"/>
      <w:pgSz w:w="11907" w:h="16839" w:code="9"/>
      <w:pgMar w:top="709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C48" w:rsidRDefault="00342C48">
      <w:pPr>
        <w:spacing w:after="0" w:line="240" w:lineRule="auto"/>
      </w:pPr>
      <w:r>
        <w:separator/>
      </w:r>
    </w:p>
  </w:endnote>
  <w:endnote w:type="continuationSeparator" w:id="0">
    <w:p w:rsidR="00342C48" w:rsidRDefault="00342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7C1DFEC" wp14:editId="13B854CD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8A79C5A" wp14:editId="2125E6AA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C48" w:rsidRDefault="00342C48">
      <w:pPr>
        <w:spacing w:after="0" w:line="240" w:lineRule="auto"/>
      </w:pPr>
      <w:r>
        <w:separator/>
      </w:r>
    </w:p>
  </w:footnote>
  <w:footnote w:type="continuationSeparator" w:id="0">
    <w:p w:rsidR="00342C48" w:rsidRDefault="00342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526AC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535EB153" wp14:editId="72C59797">
              <wp:simplePos x="0" y="0"/>
              <wp:positionH relativeFrom="page">
                <wp:posOffset>6877050</wp:posOffset>
              </wp:positionH>
              <wp:positionV relativeFrom="page">
                <wp:posOffset>0</wp:posOffset>
              </wp:positionV>
              <wp:extent cx="680720" cy="10692765"/>
              <wp:effectExtent l="57150" t="19050" r="62230" b="7048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60000"/>
                          <a:lumOff val="40000"/>
                        </a:schemeClr>
                      </a:solidFill>
                      <a:ln>
                        <a:noFill/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" fillcolor="#92cddc [1944]" stroked="f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CD6123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1555EEA" wp14:editId="6326EF94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F51974" w:rsidRDefault="00526AC1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F51974">
                            <w:rPr>
                              <w:rFonts w:ascii="Times New Roman" w:hAnsi="Times New Roman"/>
                              <w:color w:val="262626" w:themeColor="text1" w:themeTint="D9"/>
                              <w:sz w:val="24"/>
                              <w:szCs w:val="24"/>
                            </w:rPr>
                            <w:t>Wielokąty</w:t>
                          </w:r>
                          <w:r w:rsidR="006914D9" w:rsidRPr="00F51974">
                            <w:rPr>
                              <w:rFonts w:ascii="Times New Roman" w:hAnsi="Times New Roman"/>
                              <w:color w:val="262626" w:themeColor="text1" w:themeTint="D9"/>
                              <w:sz w:val="24"/>
                              <w:szCs w:val="24"/>
                            </w:rPr>
                            <w:t>.</w:t>
                          </w:r>
                          <w:r w:rsidR="00A45772" w:rsidRPr="00F51974">
                            <w:rPr>
                              <w:color w:val="262626" w:themeColor="text1" w:themeTint="D9"/>
                            </w:rPr>
                            <w:t xml:space="preserve"> 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="00445235" w:rsidRPr="00F51974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8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F51974" w:rsidRDefault="00526AC1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F51974">
                      <w:rPr>
                        <w:rFonts w:ascii="Times New Roman" w:hAnsi="Times New Roman"/>
                        <w:color w:val="262626" w:themeColor="text1" w:themeTint="D9"/>
                        <w:sz w:val="24"/>
                        <w:szCs w:val="24"/>
                      </w:rPr>
                      <w:t>Wielokąty</w:t>
                    </w:r>
                    <w:r w:rsidR="006914D9" w:rsidRPr="00F51974">
                      <w:rPr>
                        <w:rFonts w:ascii="Times New Roman" w:hAnsi="Times New Roman"/>
                        <w:color w:val="262626" w:themeColor="text1" w:themeTint="D9"/>
                        <w:sz w:val="24"/>
                        <w:szCs w:val="24"/>
                      </w:rPr>
                      <w:t>.</w:t>
                    </w:r>
                    <w:r w:rsidR="00A45772" w:rsidRPr="00F51974">
                      <w:rPr>
                        <w:color w:val="262626" w:themeColor="text1" w:themeTint="D9"/>
                      </w:rPr>
                      <w:t xml:space="preserve"> 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</w:t>
                    </w:r>
                    <w:r w:rsidR="00445235" w:rsidRPr="00F51974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99FDD0" wp14:editId="2BAAD707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407DF70" wp14:editId="4D13B8D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A61617A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8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8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 w:numId="19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6145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25A0"/>
    <w:rsid w:val="00014630"/>
    <w:rsid w:val="00014BE1"/>
    <w:rsid w:val="000242FB"/>
    <w:rsid w:val="00024628"/>
    <w:rsid w:val="00026B64"/>
    <w:rsid w:val="000335B4"/>
    <w:rsid w:val="00033FE4"/>
    <w:rsid w:val="00034A5D"/>
    <w:rsid w:val="00040582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58B4"/>
    <w:rsid w:val="000971A1"/>
    <w:rsid w:val="000A0867"/>
    <w:rsid w:val="000A2600"/>
    <w:rsid w:val="000A3283"/>
    <w:rsid w:val="000C3545"/>
    <w:rsid w:val="000D10B5"/>
    <w:rsid w:val="000D1D6A"/>
    <w:rsid w:val="000E4DE2"/>
    <w:rsid w:val="000E7550"/>
    <w:rsid w:val="001051BC"/>
    <w:rsid w:val="00114C0B"/>
    <w:rsid w:val="001160C8"/>
    <w:rsid w:val="00116D82"/>
    <w:rsid w:val="00135A05"/>
    <w:rsid w:val="001400E4"/>
    <w:rsid w:val="00155D95"/>
    <w:rsid w:val="00162F6D"/>
    <w:rsid w:val="001749F4"/>
    <w:rsid w:val="00176F72"/>
    <w:rsid w:val="00185C0E"/>
    <w:rsid w:val="00190333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4E1C"/>
    <w:rsid w:val="00267346"/>
    <w:rsid w:val="0027667B"/>
    <w:rsid w:val="00282A47"/>
    <w:rsid w:val="002843F1"/>
    <w:rsid w:val="002957F1"/>
    <w:rsid w:val="002B424A"/>
    <w:rsid w:val="002B65A3"/>
    <w:rsid w:val="002C2BC9"/>
    <w:rsid w:val="002C378E"/>
    <w:rsid w:val="002C4363"/>
    <w:rsid w:val="002E7CAF"/>
    <w:rsid w:val="003012F8"/>
    <w:rsid w:val="003045CA"/>
    <w:rsid w:val="00313C00"/>
    <w:rsid w:val="00313C77"/>
    <w:rsid w:val="00315007"/>
    <w:rsid w:val="00322D94"/>
    <w:rsid w:val="003245E6"/>
    <w:rsid w:val="00335D2A"/>
    <w:rsid w:val="003367CA"/>
    <w:rsid w:val="00342C48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4BCC"/>
    <w:rsid w:val="003B51C4"/>
    <w:rsid w:val="003C2150"/>
    <w:rsid w:val="003C50D3"/>
    <w:rsid w:val="00430A71"/>
    <w:rsid w:val="0043523E"/>
    <w:rsid w:val="00445235"/>
    <w:rsid w:val="00456B46"/>
    <w:rsid w:val="004624D3"/>
    <w:rsid w:val="00464F64"/>
    <w:rsid w:val="004758F1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26AC1"/>
    <w:rsid w:val="00533D49"/>
    <w:rsid w:val="00541E77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96B"/>
    <w:rsid w:val="00602A02"/>
    <w:rsid w:val="006055F4"/>
    <w:rsid w:val="00631483"/>
    <w:rsid w:val="006369DA"/>
    <w:rsid w:val="00656333"/>
    <w:rsid w:val="0066326B"/>
    <w:rsid w:val="00670B64"/>
    <w:rsid w:val="00674085"/>
    <w:rsid w:val="006914D9"/>
    <w:rsid w:val="0069283A"/>
    <w:rsid w:val="00693C94"/>
    <w:rsid w:val="006B012F"/>
    <w:rsid w:val="006C0570"/>
    <w:rsid w:val="006C3566"/>
    <w:rsid w:val="006D3270"/>
    <w:rsid w:val="006E6451"/>
    <w:rsid w:val="006F0410"/>
    <w:rsid w:val="006F45E2"/>
    <w:rsid w:val="006F542C"/>
    <w:rsid w:val="006F54BF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6620C"/>
    <w:rsid w:val="00784236"/>
    <w:rsid w:val="00786B2F"/>
    <w:rsid w:val="007942D3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E74CF"/>
    <w:rsid w:val="008F2AF5"/>
    <w:rsid w:val="008F7EA5"/>
    <w:rsid w:val="00903943"/>
    <w:rsid w:val="0092452D"/>
    <w:rsid w:val="00927612"/>
    <w:rsid w:val="00937563"/>
    <w:rsid w:val="00942478"/>
    <w:rsid w:val="009554A9"/>
    <w:rsid w:val="0095731E"/>
    <w:rsid w:val="009605F2"/>
    <w:rsid w:val="00961005"/>
    <w:rsid w:val="00965137"/>
    <w:rsid w:val="00986499"/>
    <w:rsid w:val="00993EA8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07A29"/>
    <w:rsid w:val="00A10120"/>
    <w:rsid w:val="00A105F4"/>
    <w:rsid w:val="00A15D19"/>
    <w:rsid w:val="00A23022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6D0"/>
    <w:rsid w:val="00A94B7C"/>
    <w:rsid w:val="00AB0D9B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405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BE79B3"/>
    <w:rsid w:val="00C039B5"/>
    <w:rsid w:val="00C123B1"/>
    <w:rsid w:val="00C137A7"/>
    <w:rsid w:val="00C4260D"/>
    <w:rsid w:val="00C43D25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E6ACA"/>
    <w:rsid w:val="00CF5A75"/>
    <w:rsid w:val="00CF7433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553D"/>
    <w:rsid w:val="00D71C76"/>
    <w:rsid w:val="00D75403"/>
    <w:rsid w:val="00D90B1D"/>
    <w:rsid w:val="00DA1DCA"/>
    <w:rsid w:val="00DB13C7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2E46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A7E70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01CD4"/>
    <w:rsid w:val="00F13A03"/>
    <w:rsid w:val="00F42F1F"/>
    <w:rsid w:val="00F45E61"/>
    <w:rsid w:val="00F51974"/>
    <w:rsid w:val="00F53D26"/>
    <w:rsid w:val="00F541B2"/>
    <w:rsid w:val="00F60A54"/>
    <w:rsid w:val="00F6262A"/>
    <w:rsid w:val="00F65C84"/>
    <w:rsid w:val="00F82140"/>
    <w:rsid w:val="00F93220"/>
    <w:rsid w:val="00FA3D50"/>
    <w:rsid w:val="00FA4804"/>
    <w:rsid w:val="00FA7D05"/>
    <w:rsid w:val="00FC3E79"/>
    <w:rsid w:val="00FC485E"/>
    <w:rsid w:val="00FF143D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A908B-B012-4B82-9351-1A7218731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27</TotalTime>
  <Pages>2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7</cp:revision>
  <cp:lastPrinted>2013-08-31T13:10:00Z</cp:lastPrinted>
  <dcterms:created xsi:type="dcterms:W3CDTF">2013-08-31T12:42:00Z</dcterms:created>
  <dcterms:modified xsi:type="dcterms:W3CDTF">2013-08-31T13:11:00Z</dcterms:modified>
</cp:coreProperties>
</file>